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EMSI-EVENT.RISK_ASSESSMNT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INCREA</w:t>
            </w:r>
          </w:p>
        </w:tc>
        <w:tc>
          <w:tcPr>
            <w:tcW w:type="dxa" w:w="2160"/>
          </w:tcPr>
          <w:p>
            <w:r>
              <w:t>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DECREA</w:t>
            </w:r>
          </w:p>
        </w:tc>
        <w:tc>
          <w:tcPr>
            <w:tcW w:type="dxa" w:w="2160"/>
          </w:tcPr>
          <w:p>
            <w:r>
              <w:t>Décroissant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92A5B2-1069-4E03-932B-ADB2CB2C5868}"/>
</file>

<file path=customXml/itemProps3.xml><?xml version="1.0" encoding="utf-8"?>
<ds:datastoreItem xmlns:ds="http://schemas.openxmlformats.org/officeDocument/2006/customXml" ds:itemID="{5F7EF202-A6CE-4D44-A555-D5551583DF1A}"/>
</file>

<file path=customXml/itemProps4.xml><?xml version="1.0" encoding="utf-8"?>
<ds:datastoreItem xmlns:ds="http://schemas.openxmlformats.org/officeDocument/2006/customXml" ds:itemID="{C1ED19D8-E373-4A54-8525-2ED64966C2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